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07502B57" w:rsidR="00672086" w:rsidRPr="00EB45EE" w:rsidRDefault="00672086" w:rsidP="00672086">
      <w:pPr>
        <w:jc w:val="right"/>
        <w:rPr>
          <w:rFonts w:ascii="Arial" w:hAnsi="Arial" w:cs="Arial"/>
          <w:sz w:val="22"/>
          <w:szCs w:val="22"/>
        </w:rPr>
      </w:pPr>
      <w:r w:rsidRPr="00EB45EE">
        <w:rPr>
          <w:rFonts w:ascii="Arial" w:hAnsi="Arial" w:cs="Arial"/>
          <w:sz w:val="22"/>
          <w:szCs w:val="22"/>
        </w:rPr>
        <w:t xml:space="preserve">Załącznik nr </w:t>
      </w:r>
      <w:r w:rsidR="00F27F20" w:rsidRPr="00EB45EE">
        <w:rPr>
          <w:rFonts w:ascii="Arial" w:hAnsi="Arial" w:cs="Arial"/>
          <w:sz w:val="22"/>
          <w:szCs w:val="22"/>
        </w:rPr>
        <w:t>1</w:t>
      </w:r>
      <w:r w:rsidRPr="00EB45EE">
        <w:rPr>
          <w:rFonts w:ascii="Arial" w:hAnsi="Arial" w:cs="Arial"/>
          <w:sz w:val="22"/>
          <w:szCs w:val="22"/>
        </w:rPr>
        <w:t xml:space="preserve"> do SWZ</w:t>
      </w:r>
    </w:p>
    <w:p w14:paraId="384A5D6C" w14:textId="77777777" w:rsidR="00672086" w:rsidRPr="00EB45EE" w:rsidRDefault="00672086" w:rsidP="00672086">
      <w:pPr>
        <w:jc w:val="right"/>
        <w:rPr>
          <w:rFonts w:ascii="Arial" w:hAnsi="Arial" w:cs="Arial"/>
          <w:sz w:val="22"/>
          <w:szCs w:val="22"/>
        </w:rPr>
      </w:pPr>
    </w:p>
    <w:p w14:paraId="0AB5A0BB" w14:textId="77777777" w:rsidR="00672086" w:rsidRPr="005D0175" w:rsidRDefault="00672086" w:rsidP="00672086">
      <w:pPr>
        <w:ind w:left="709" w:hanging="709"/>
        <w:jc w:val="center"/>
        <w:rPr>
          <w:rFonts w:ascii="Arial" w:hAnsi="Arial" w:cs="Arial"/>
          <w:sz w:val="28"/>
          <w:szCs w:val="28"/>
        </w:rPr>
      </w:pPr>
      <w:r w:rsidRPr="005D0175">
        <w:rPr>
          <w:rFonts w:ascii="Arial" w:hAnsi="Arial" w:cs="Arial"/>
          <w:b/>
          <w:sz w:val="28"/>
          <w:szCs w:val="28"/>
        </w:rPr>
        <w:t>SZCZEGÓŁOWY  OPIS  PRZEDMIOTU  ZAMÓWIENIA</w:t>
      </w:r>
      <w:r w:rsidRPr="005D0175">
        <w:rPr>
          <w:rFonts w:ascii="Arial" w:hAnsi="Arial" w:cs="Arial"/>
          <w:sz w:val="28"/>
          <w:szCs w:val="28"/>
        </w:rPr>
        <w:t>,</w:t>
      </w:r>
    </w:p>
    <w:p w14:paraId="74E3E6AB" w14:textId="77777777" w:rsidR="00672086" w:rsidRPr="00EB45EE" w:rsidRDefault="00672086" w:rsidP="0067208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6152BEC" w14:textId="03D6DB2B" w:rsidR="008E44C9" w:rsidRPr="00EB45EE" w:rsidRDefault="00672086" w:rsidP="007C35D3">
      <w:pPr>
        <w:jc w:val="center"/>
        <w:rPr>
          <w:rFonts w:ascii="Arial" w:hAnsi="Arial" w:cs="Arial"/>
          <w:sz w:val="22"/>
          <w:szCs w:val="22"/>
        </w:rPr>
      </w:pPr>
      <w:r w:rsidRPr="00EB45EE">
        <w:rPr>
          <w:rFonts w:ascii="Arial" w:hAnsi="Arial" w:cs="Arial"/>
          <w:sz w:val="22"/>
          <w:szCs w:val="22"/>
        </w:rPr>
        <w:t xml:space="preserve">na roboty budowlane (Znak sprawy </w:t>
      </w:r>
      <w:r w:rsidR="006C2BB8" w:rsidRPr="00EB45EE">
        <w:rPr>
          <w:rFonts w:ascii="Arial" w:hAnsi="Arial" w:cs="Arial"/>
          <w:sz w:val="22"/>
          <w:szCs w:val="22"/>
        </w:rPr>
        <w:t>S.</w:t>
      </w:r>
      <w:r w:rsidR="00715240" w:rsidRPr="00EB45EE">
        <w:rPr>
          <w:rFonts w:ascii="Arial" w:hAnsi="Arial" w:cs="Arial"/>
          <w:sz w:val="22"/>
          <w:szCs w:val="22"/>
        </w:rPr>
        <w:t>270.</w:t>
      </w:r>
      <w:r w:rsidR="00EB45EE" w:rsidRPr="00EB45EE">
        <w:rPr>
          <w:rFonts w:ascii="Arial" w:hAnsi="Arial" w:cs="Arial"/>
          <w:sz w:val="22"/>
          <w:szCs w:val="22"/>
        </w:rPr>
        <w:t>7.</w:t>
      </w:r>
      <w:r w:rsidR="00715240" w:rsidRPr="00EB45EE">
        <w:rPr>
          <w:rFonts w:ascii="Arial" w:hAnsi="Arial" w:cs="Arial"/>
          <w:sz w:val="22"/>
          <w:szCs w:val="22"/>
        </w:rPr>
        <w:t>20</w:t>
      </w:r>
      <w:r w:rsidR="00FF660B" w:rsidRPr="00EB45EE">
        <w:rPr>
          <w:rFonts w:ascii="Arial" w:hAnsi="Arial" w:cs="Arial"/>
          <w:sz w:val="22"/>
          <w:szCs w:val="22"/>
        </w:rPr>
        <w:t>2</w:t>
      </w:r>
      <w:r w:rsidR="00120FE7" w:rsidRPr="00EB45EE">
        <w:rPr>
          <w:rFonts w:ascii="Arial" w:hAnsi="Arial" w:cs="Arial"/>
          <w:sz w:val="22"/>
          <w:szCs w:val="22"/>
        </w:rPr>
        <w:t>5</w:t>
      </w:r>
      <w:r w:rsidRPr="00EB45EE">
        <w:rPr>
          <w:rFonts w:ascii="Arial" w:hAnsi="Arial" w:cs="Arial"/>
          <w:sz w:val="22"/>
          <w:szCs w:val="22"/>
        </w:rPr>
        <w:t xml:space="preserve">) </w:t>
      </w:r>
    </w:p>
    <w:p w14:paraId="5542FC09" w14:textId="77777777" w:rsidR="0030056F" w:rsidRPr="00EB45EE" w:rsidRDefault="0030056F" w:rsidP="007C35D3">
      <w:pPr>
        <w:jc w:val="center"/>
        <w:rPr>
          <w:rFonts w:ascii="Arial" w:hAnsi="Arial" w:cs="Arial"/>
          <w:sz w:val="22"/>
          <w:szCs w:val="22"/>
        </w:rPr>
      </w:pPr>
    </w:p>
    <w:p w14:paraId="6AB44D35" w14:textId="77777777" w:rsidR="00EB45EE" w:rsidRPr="00EB45EE" w:rsidRDefault="00715240" w:rsidP="00EB45EE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2"/>
          <w:szCs w:val="22"/>
        </w:rPr>
      </w:pPr>
      <w:r w:rsidRPr="00EB45EE">
        <w:rPr>
          <w:rFonts w:ascii="Arial" w:hAnsi="Arial" w:cs="Arial"/>
          <w:sz w:val="22"/>
          <w:szCs w:val="22"/>
        </w:rPr>
        <w:t xml:space="preserve">pn. </w:t>
      </w:r>
      <w:bookmarkStart w:id="0" w:name="_Hlk71744969"/>
      <w:r w:rsidR="00EB45EE" w:rsidRPr="00EB45EE">
        <w:rPr>
          <w:rFonts w:ascii="Arial" w:hAnsi="Arial" w:cs="Arial"/>
          <w:i/>
          <w:iCs/>
          <w:sz w:val="22"/>
          <w:szCs w:val="22"/>
        </w:rPr>
        <w:t>Remonty nawierzchni dróg leśnych na terenie Nadleśnictwa Chrzanów</w:t>
      </w:r>
      <w:bookmarkEnd w:id="0"/>
      <w:r w:rsidR="00EB45EE" w:rsidRPr="00EB45EE">
        <w:rPr>
          <w:rFonts w:ascii="Arial" w:hAnsi="Arial" w:cs="Arial"/>
          <w:i/>
          <w:iCs/>
          <w:sz w:val="22"/>
          <w:szCs w:val="22"/>
        </w:rPr>
        <w:t>.</w:t>
      </w:r>
    </w:p>
    <w:p w14:paraId="6853E9DA" w14:textId="1B2EBA78" w:rsidR="007E14F1" w:rsidRDefault="00672086" w:rsidP="00EB45E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EB45EE">
        <w:rPr>
          <w:rFonts w:ascii="Arial" w:hAnsi="Arial" w:cs="Arial"/>
          <w:sz w:val="22"/>
          <w:szCs w:val="22"/>
        </w:rPr>
        <w:t>na który składają się</w:t>
      </w:r>
    </w:p>
    <w:p w14:paraId="0157132D" w14:textId="77777777" w:rsidR="008940E3" w:rsidRDefault="008940E3" w:rsidP="00EB45E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A89F685" w14:textId="77777777" w:rsidR="00782A68" w:rsidRPr="00EB45EE" w:rsidRDefault="00782A68" w:rsidP="00EB45E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9E8C97D" w14:textId="301D8B64" w:rsidR="008940E3" w:rsidRPr="002D078B" w:rsidRDefault="007727B9" w:rsidP="002D078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2D078B">
        <w:rPr>
          <w:rFonts w:ascii="Arial" w:hAnsi="Arial" w:cs="Arial"/>
          <w:sz w:val="22"/>
          <w:szCs w:val="22"/>
        </w:rPr>
        <w:t xml:space="preserve">Część 1 zamówienia </w:t>
      </w:r>
      <w:r w:rsidR="008940E3" w:rsidRPr="002D078B">
        <w:rPr>
          <w:rFonts w:ascii="Arial" w:hAnsi="Arial" w:cs="Arial"/>
          <w:sz w:val="22"/>
          <w:szCs w:val="22"/>
        </w:rPr>
        <w:t>–</w:t>
      </w:r>
      <w:r w:rsidR="005E348A" w:rsidRPr="002D078B">
        <w:rPr>
          <w:rFonts w:ascii="Arial" w:hAnsi="Arial" w:cs="Arial"/>
          <w:sz w:val="22"/>
          <w:szCs w:val="22"/>
        </w:rPr>
        <w:t xml:space="preserve"> </w:t>
      </w:r>
      <w:r w:rsidR="008940E3" w:rsidRPr="002D078B">
        <w:rPr>
          <w:rFonts w:ascii="Arial" w:hAnsi="Arial" w:cs="Arial"/>
          <w:i/>
          <w:iCs/>
          <w:color w:val="000000"/>
          <w:sz w:val="22"/>
        </w:rPr>
        <w:t>Naprawa i konserwacja dróg leśnych w leśnictwach Ciężkowice, Płoki i Sławków</w:t>
      </w:r>
    </w:p>
    <w:p w14:paraId="4E26C65F" w14:textId="74862910" w:rsidR="008940E3" w:rsidRPr="00585F7B" w:rsidRDefault="008940E3" w:rsidP="002D078B">
      <w:pPr>
        <w:pStyle w:val="Tekstpodstawowy"/>
        <w:numPr>
          <w:ilvl w:val="1"/>
          <w:numId w:val="11"/>
        </w:numPr>
        <w:spacing w:before="120"/>
        <w:ind w:left="851" w:right="34" w:hanging="567"/>
        <w:jc w:val="both"/>
        <w:rPr>
          <w:rFonts w:ascii="Arial" w:hAnsi="Arial" w:cs="Arial"/>
          <w:b w:val="0"/>
          <w:bCs w:val="0"/>
          <w:i/>
          <w:iCs/>
          <w:color w:val="000000"/>
          <w:sz w:val="22"/>
        </w:rPr>
      </w:pPr>
      <w:r>
        <w:rPr>
          <w:rFonts w:ascii="Arial" w:hAnsi="Arial" w:cs="Arial"/>
          <w:b w:val="0"/>
          <w:bCs w:val="0"/>
          <w:color w:val="000000"/>
          <w:sz w:val="22"/>
        </w:rPr>
        <w:t xml:space="preserve">Zadanie nr 1.1.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Naprawa i konserwacja </w:t>
      </w:r>
      <w:r w:rsidR="008D58ED" w:rsidRPr="00585F7B"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dróg leśnych </w:t>
      </w:r>
      <w:r w:rsidRPr="00585F7B">
        <w:rPr>
          <w:rFonts w:ascii="Arial" w:hAnsi="Arial" w:cs="Arial"/>
          <w:b w:val="0"/>
          <w:bCs w:val="0"/>
          <w:i/>
          <w:iCs/>
          <w:color w:val="000000"/>
          <w:sz w:val="22"/>
        </w:rPr>
        <w:t>w leśnictwie Ciężkowice</w:t>
      </w:r>
    </w:p>
    <w:p w14:paraId="6039399E" w14:textId="7D6E8C1A" w:rsidR="008940E3" w:rsidRPr="00585F7B" w:rsidRDefault="008940E3" w:rsidP="002D078B">
      <w:pPr>
        <w:pStyle w:val="Tekstpodstawowy"/>
        <w:numPr>
          <w:ilvl w:val="2"/>
          <w:numId w:val="11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585F7B">
        <w:rPr>
          <w:rFonts w:ascii="Arial" w:hAnsi="Arial" w:cs="Arial"/>
          <w:b w:val="0"/>
          <w:bCs w:val="0"/>
          <w:iCs/>
          <w:sz w:val="22"/>
          <w:szCs w:val="22"/>
        </w:rPr>
        <w:t>Przedmiar robót</w:t>
      </w:r>
    </w:p>
    <w:p w14:paraId="1DC2B937" w14:textId="1501C792" w:rsidR="008940E3" w:rsidRPr="00585F7B" w:rsidRDefault="002D078B" w:rsidP="002D078B">
      <w:pPr>
        <w:pStyle w:val="Tekstpodstawowy"/>
        <w:numPr>
          <w:ilvl w:val="2"/>
          <w:numId w:val="11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585F7B">
        <w:rPr>
          <w:rFonts w:ascii="Arial" w:hAnsi="Arial" w:cs="Arial"/>
          <w:b w:val="0"/>
          <w:bCs w:val="0"/>
          <w:iCs/>
          <w:sz w:val="22"/>
          <w:szCs w:val="22"/>
        </w:rPr>
        <w:t xml:space="preserve">Mapka - </w:t>
      </w:r>
      <w:r w:rsidR="008940E3" w:rsidRPr="00585F7B">
        <w:rPr>
          <w:rFonts w:ascii="Arial" w:hAnsi="Arial" w:cs="Arial"/>
          <w:b w:val="0"/>
          <w:bCs w:val="0"/>
          <w:iCs/>
          <w:sz w:val="22"/>
          <w:szCs w:val="22"/>
        </w:rPr>
        <w:t>Lokalizacja drogi</w:t>
      </w:r>
    </w:p>
    <w:p w14:paraId="6CD9DA9F" w14:textId="5628CF72" w:rsidR="008940E3" w:rsidRPr="00585F7B" w:rsidRDefault="002D078B" w:rsidP="008D58ED">
      <w:pPr>
        <w:pStyle w:val="Tekstpodstawowy"/>
        <w:spacing w:before="120"/>
        <w:ind w:left="851" w:right="34" w:hanging="567"/>
        <w:jc w:val="both"/>
        <w:rPr>
          <w:rFonts w:ascii="Arial" w:hAnsi="Arial" w:cs="Arial"/>
          <w:b w:val="0"/>
          <w:bCs w:val="0"/>
          <w:i/>
          <w:iCs/>
          <w:color w:val="000000"/>
          <w:sz w:val="22"/>
        </w:rPr>
      </w:pPr>
      <w:r w:rsidRPr="00585F7B">
        <w:rPr>
          <w:rFonts w:ascii="Arial" w:hAnsi="Arial" w:cs="Arial"/>
          <w:b w:val="0"/>
          <w:bCs w:val="0"/>
          <w:color w:val="000000"/>
          <w:sz w:val="22"/>
        </w:rPr>
        <w:t>1.2.</w:t>
      </w:r>
      <w:r w:rsidRPr="00585F7B">
        <w:rPr>
          <w:rFonts w:ascii="Arial" w:hAnsi="Arial" w:cs="Arial"/>
          <w:b w:val="0"/>
          <w:bCs w:val="0"/>
          <w:color w:val="000000"/>
          <w:sz w:val="22"/>
        </w:rPr>
        <w:tab/>
      </w:r>
      <w:r w:rsidR="008940E3" w:rsidRPr="00585F7B">
        <w:rPr>
          <w:rFonts w:ascii="Arial" w:hAnsi="Arial" w:cs="Arial"/>
          <w:b w:val="0"/>
          <w:bCs w:val="0"/>
          <w:color w:val="000000"/>
          <w:sz w:val="22"/>
        </w:rPr>
        <w:t xml:space="preserve">Zadanie nr 1.2. </w:t>
      </w:r>
      <w:r w:rsidR="008940E3" w:rsidRPr="00585F7B"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Naprawa i konserwacja </w:t>
      </w:r>
      <w:r w:rsidR="008D58ED" w:rsidRPr="00585F7B"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dróg leśnych </w:t>
      </w:r>
      <w:r w:rsidR="008940E3" w:rsidRPr="00585F7B">
        <w:rPr>
          <w:rFonts w:ascii="Arial" w:hAnsi="Arial" w:cs="Arial"/>
          <w:b w:val="0"/>
          <w:bCs w:val="0"/>
          <w:i/>
          <w:iCs/>
          <w:color w:val="000000"/>
          <w:sz w:val="22"/>
        </w:rPr>
        <w:t>w leśnictwie Sławków</w:t>
      </w:r>
    </w:p>
    <w:p w14:paraId="26DC12E0" w14:textId="3387DE34" w:rsidR="002D078B" w:rsidRPr="00585F7B" w:rsidRDefault="002D078B" w:rsidP="002D078B">
      <w:pPr>
        <w:autoSpaceDE w:val="0"/>
        <w:autoSpaceDN w:val="0"/>
        <w:adjustRightInd w:val="0"/>
        <w:spacing w:before="120"/>
        <w:ind w:left="1418" w:hanging="851"/>
        <w:jc w:val="both"/>
        <w:rPr>
          <w:rFonts w:ascii="Arial" w:hAnsi="Arial" w:cs="Arial"/>
          <w:color w:val="000000"/>
          <w:sz w:val="22"/>
        </w:rPr>
      </w:pPr>
      <w:r w:rsidRPr="00585F7B">
        <w:rPr>
          <w:rFonts w:ascii="Arial" w:hAnsi="Arial" w:cs="Arial"/>
          <w:color w:val="000000"/>
          <w:sz w:val="22"/>
        </w:rPr>
        <w:t>1.</w:t>
      </w:r>
      <w:r w:rsidR="007120E3" w:rsidRPr="00585F7B">
        <w:rPr>
          <w:rFonts w:ascii="Arial" w:hAnsi="Arial" w:cs="Arial"/>
          <w:color w:val="000000"/>
          <w:sz w:val="22"/>
        </w:rPr>
        <w:t>2</w:t>
      </w:r>
      <w:r w:rsidRPr="00585F7B">
        <w:rPr>
          <w:rFonts w:ascii="Arial" w:hAnsi="Arial" w:cs="Arial"/>
          <w:color w:val="000000"/>
          <w:sz w:val="22"/>
        </w:rPr>
        <w:t>.1.</w:t>
      </w:r>
      <w:r w:rsidRPr="00585F7B">
        <w:rPr>
          <w:rFonts w:ascii="Arial" w:hAnsi="Arial" w:cs="Arial"/>
          <w:color w:val="000000"/>
          <w:sz w:val="22"/>
        </w:rPr>
        <w:tab/>
        <w:t>Przedmiar robót</w:t>
      </w:r>
    </w:p>
    <w:p w14:paraId="63CCF536" w14:textId="68D5D6A1" w:rsidR="002D078B" w:rsidRDefault="002D078B" w:rsidP="002D078B">
      <w:pPr>
        <w:autoSpaceDE w:val="0"/>
        <w:autoSpaceDN w:val="0"/>
        <w:adjustRightInd w:val="0"/>
        <w:spacing w:before="120"/>
        <w:ind w:left="1418" w:hanging="851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1.</w:t>
      </w:r>
      <w:r w:rsidR="007120E3">
        <w:rPr>
          <w:rFonts w:ascii="Arial" w:hAnsi="Arial" w:cs="Arial"/>
          <w:color w:val="000000"/>
          <w:sz w:val="22"/>
        </w:rPr>
        <w:t>2</w:t>
      </w:r>
      <w:r>
        <w:rPr>
          <w:rFonts w:ascii="Arial" w:hAnsi="Arial" w:cs="Arial"/>
          <w:color w:val="000000"/>
          <w:sz w:val="22"/>
        </w:rPr>
        <w:t>.2.</w:t>
      </w:r>
      <w:r>
        <w:rPr>
          <w:rFonts w:ascii="Arial" w:hAnsi="Arial" w:cs="Arial"/>
          <w:color w:val="000000"/>
          <w:sz w:val="22"/>
        </w:rPr>
        <w:tab/>
        <w:t xml:space="preserve">Mapka - Lokalizacja drogi </w:t>
      </w:r>
    </w:p>
    <w:p w14:paraId="3652F05E" w14:textId="77777777" w:rsidR="002D078B" w:rsidRDefault="002D078B" w:rsidP="002D078B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Arial" w:hAnsi="Arial" w:cs="Arial"/>
          <w:i/>
          <w:iCs/>
          <w:color w:val="000000"/>
          <w:sz w:val="22"/>
        </w:rPr>
      </w:pPr>
    </w:p>
    <w:p w14:paraId="4EAE4C8E" w14:textId="073A939D" w:rsidR="008940E3" w:rsidRPr="008940E3" w:rsidRDefault="002D078B" w:rsidP="002D078B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5E348A" w:rsidRPr="008940E3">
        <w:rPr>
          <w:rFonts w:ascii="Arial" w:hAnsi="Arial" w:cs="Arial"/>
          <w:sz w:val="22"/>
          <w:szCs w:val="22"/>
        </w:rPr>
        <w:t xml:space="preserve">Część 2 zamówienia </w:t>
      </w:r>
      <w:r w:rsidR="008940E3" w:rsidRPr="008940E3">
        <w:rPr>
          <w:rFonts w:ascii="Arial" w:hAnsi="Arial" w:cs="Arial"/>
          <w:sz w:val="22"/>
          <w:szCs w:val="22"/>
        </w:rPr>
        <w:t>–</w:t>
      </w:r>
      <w:r w:rsidR="005E348A" w:rsidRPr="008940E3">
        <w:rPr>
          <w:rFonts w:ascii="Arial" w:hAnsi="Arial" w:cs="Arial"/>
          <w:sz w:val="22"/>
          <w:szCs w:val="22"/>
        </w:rPr>
        <w:t xml:space="preserve"> </w:t>
      </w:r>
      <w:r w:rsidR="008940E3" w:rsidRPr="008940E3">
        <w:rPr>
          <w:rFonts w:ascii="Arial" w:hAnsi="Arial" w:cs="Arial"/>
          <w:i/>
          <w:iCs/>
          <w:sz w:val="22"/>
        </w:rPr>
        <w:t xml:space="preserve">Naprawa i konserwacja dróg leśnych w leśnictwach Chełmek, </w:t>
      </w:r>
      <w:proofErr w:type="spellStart"/>
      <w:r w:rsidR="008940E3" w:rsidRPr="008940E3">
        <w:rPr>
          <w:rFonts w:ascii="Arial" w:hAnsi="Arial" w:cs="Arial"/>
          <w:i/>
          <w:iCs/>
          <w:sz w:val="22"/>
        </w:rPr>
        <w:t>Kroczymiech</w:t>
      </w:r>
      <w:proofErr w:type="spellEnd"/>
      <w:r w:rsidR="008940E3" w:rsidRPr="008940E3">
        <w:rPr>
          <w:rFonts w:ascii="Arial" w:hAnsi="Arial" w:cs="Arial"/>
          <w:i/>
          <w:iCs/>
          <w:sz w:val="22"/>
        </w:rPr>
        <w:t>, Mętków i Piła Kościelecka</w:t>
      </w:r>
    </w:p>
    <w:p w14:paraId="105219B0" w14:textId="7C318117" w:rsidR="002D078B" w:rsidRDefault="002D078B" w:rsidP="002D078B">
      <w:pPr>
        <w:pStyle w:val="Tekstpodstawowy"/>
        <w:numPr>
          <w:ilvl w:val="1"/>
          <w:numId w:val="14"/>
        </w:numPr>
        <w:spacing w:before="120"/>
        <w:ind w:left="851" w:right="34" w:hanging="567"/>
        <w:jc w:val="both"/>
        <w:rPr>
          <w:rFonts w:ascii="Arial" w:hAnsi="Arial" w:cs="Arial"/>
          <w:b w:val="0"/>
          <w:bCs w:val="0"/>
          <w:i/>
          <w:iCs/>
          <w:sz w:val="22"/>
        </w:rPr>
      </w:pPr>
      <w:r>
        <w:rPr>
          <w:rFonts w:ascii="Arial" w:hAnsi="Arial" w:cs="Arial"/>
          <w:b w:val="0"/>
          <w:bCs w:val="0"/>
          <w:color w:val="000000"/>
          <w:sz w:val="22"/>
        </w:rPr>
        <w:t xml:space="preserve">Zadanie nr 2.1.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>Naprawa i konserwacja dr</w:t>
      </w:r>
      <w:r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ogi leśnej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>w leśnictw</w:t>
      </w:r>
      <w:r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ie </w:t>
      </w:r>
      <w:r w:rsidRPr="00E26D75">
        <w:rPr>
          <w:rFonts w:ascii="Arial" w:hAnsi="Arial" w:cs="Arial"/>
          <w:b w:val="0"/>
          <w:bCs w:val="0"/>
          <w:i/>
          <w:iCs/>
          <w:sz w:val="22"/>
        </w:rPr>
        <w:t>Chełmek</w:t>
      </w:r>
    </w:p>
    <w:p w14:paraId="47C1D82C" w14:textId="77777777" w:rsidR="002D078B" w:rsidRPr="002D078B" w:rsidRDefault="002D078B" w:rsidP="002D078B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Przedmiar robót</w:t>
      </w:r>
    </w:p>
    <w:p w14:paraId="728EFD74" w14:textId="77777777" w:rsidR="002D078B" w:rsidRPr="002D078B" w:rsidRDefault="002D078B" w:rsidP="002D078B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Mapka - Lokalizacja drogi</w:t>
      </w:r>
    </w:p>
    <w:p w14:paraId="38B03FCB" w14:textId="7B446F4E" w:rsidR="002D078B" w:rsidRDefault="002D078B" w:rsidP="002D078B">
      <w:pPr>
        <w:pStyle w:val="Tekstpodstawowy"/>
        <w:numPr>
          <w:ilvl w:val="1"/>
          <w:numId w:val="14"/>
        </w:numPr>
        <w:spacing w:before="120"/>
        <w:ind w:left="851" w:right="34" w:hanging="567"/>
        <w:jc w:val="both"/>
        <w:rPr>
          <w:rFonts w:ascii="Arial" w:hAnsi="Arial" w:cs="Arial"/>
          <w:b w:val="0"/>
          <w:bCs w:val="0"/>
          <w:i/>
          <w:iCs/>
          <w:sz w:val="22"/>
        </w:rPr>
      </w:pPr>
      <w:r>
        <w:rPr>
          <w:rFonts w:ascii="Arial" w:hAnsi="Arial" w:cs="Arial"/>
          <w:b w:val="0"/>
          <w:bCs w:val="0"/>
          <w:color w:val="000000"/>
          <w:sz w:val="22"/>
        </w:rPr>
        <w:t xml:space="preserve">Zadanie nr 2.2.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>Naprawa i konserwacja dr</w:t>
      </w:r>
      <w:r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ogi leśnej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>w leśnictw</w:t>
      </w:r>
      <w:r>
        <w:rPr>
          <w:rFonts w:ascii="Arial" w:hAnsi="Arial" w:cs="Arial"/>
          <w:b w:val="0"/>
          <w:bCs w:val="0"/>
          <w:i/>
          <w:iCs/>
          <w:color w:val="000000"/>
          <w:sz w:val="22"/>
        </w:rPr>
        <w:t>ie</w:t>
      </w:r>
      <w:r w:rsidRPr="00E26D75">
        <w:rPr>
          <w:rFonts w:ascii="Arial" w:hAnsi="Arial" w:cs="Arial"/>
          <w:b w:val="0"/>
          <w:bCs w:val="0"/>
          <w:i/>
          <w:iCs/>
          <w:sz w:val="22"/>
        </w:rPr>
        <w:t xml:space="preserve"> </w:t>
      </w:r>
      <w:proofErr w:type="spellStart"/>
      <w:r w:rsidRPr="00E26D75">
        <w:rPr>
          <w:rFonts w:ascii="Arial" w:hAnsi="Arial" w:cs="Arial"/>
          <w:b w:val="0"/>
          <w:bCs w:val="0"/>
          <w:i/>
          <w:iCs/>
          <w:sz w:val="22"/>
        </w:rPr>
        <w:t>Kroczymiech</w:t>
      </w:r>
      <w:proofErr w:type="spellEnd"/>
    </w:p>
    <w:p w14:paraId="729E3370" w14:textId="77777777" w:rsidR="002D078B" w:rsidRPr="002D078B" w:rsidRDefault="002D078B" w:rsidP="002D078B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Przedmiar robót</w:t>
      </w:r>
    </w:p>
    <w:p w14:paraId="3A2849E5" w14:textId="77777777" w:rsidR="002D078B" w:rsidRPr="002D078B" w:rsidRDefault="002D078B" w:rsidP="002D078B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Mapka - Lokalizacja drogi</w:t>
      </w:r>
    </w:p>
    <w:p w14:paraId="5C8C13D4" w14:textId="698912CC" w:rsidR="002D078B" w:rsidRDefault="002D078B" w:rsidP="002D078B">
      <w:pPr>
        <w:pStyle w:val="Tekstpodstawowy"/>
        <w:numPr>
          <w:ilvl w:val="1"/>
          <w:numId w:val="14"/>
        </w:numPr>
        <w:spacing w:before="120"/>
        <w:ind w:left="851" w:right="34" w:hanging="567"/>
        <w:jc w:val="both"/>
        <w:rPr>
          <w:rFonts w:ascii="Arial" w:hAnsi="Arial" w:cs="Arial"/>
          <w:b w:val="0"/>
          <w:bCs w:val="0"/>
          <w:i/>
          <w:iCs/>
          <w:sz w:val="22"/>
        </w:rPr>
      </w:pPr>
      <w:r>
        <w:rPr>
          <w:rFonts w:ascii="Arial" w:hAnsi="Arial" w:cs="Arial"/>
          <w:b w:val="0"/>
          <w:bCs w:val="0"/>
          <w:color w:val="000000"/>
          <w:sz w:val="22"/>
        </w:rPr>
        <w:t xml:space="preserve">Zadanie nr 2.3.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>Naprawa i konserwacja dr</w:t>
      </w:r>
      <w:r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ogi leśnej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>w leśnictw</w:t>
      </w:r>
      <w:r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ie </w:t>
      </w:r>
      <w:r w:rsidRPr="00E26D75">
        <w:rPr>
          <w:rFonts w:ascii="Arial" w:hAnsi="Arial" w:cs="Arial"/>
          <w:b w:val="0"/>
          <w:bCs w:val="0"/>
          <w:i/>
          <w:iCs/>
          <w:sz w:val="22"/>
        </w:rPr>
        <w:t xml:space="preserve">Mętków </w:t>
      </w:r>
    </w:p>
    <w:p w14:paraId="36A7B9EC" w14:textId="77777777" w:rsidR="002D078B" w:rsidRPr="002D078B" w:rsidRDefault="002D078B" w:rsidP="002D078B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Przedmiar robót</w:t>
      </w:r>
    </w:p>
    <w:p w14:paraId="5B946381" w14:textId="77777777" w:rsidR="002D078B" w:rsidRPr="002D078B" w:rsidRDefault="002D078B" w:rsidP="002D078B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Mapka - Lokalizacja drogi</w:t>
      </w:r>
    </w:p>
    <w:p w14:paraId="04E197FE" w14:textId="1EEC022D" w:rsidR="002D078B" w:rsidRDefault="002D078B" w:rsidP="002D078B">
      <w:pPr>
        <w:pStyle w:val="Tekstpodstawowy"/>
        <w:numPr>
          <w:ilvl w:val="1"/>
          <w:numId w:val="14"/>
        </w:numPr>
        <w:spacing w:before="120"/>
        <w:ind w:left="851" w:right="34" w:hanging="567"/>
        <w:jc w:val="both"/>
        <w:rPr>
          <w:rFonts w:ascii="Arial" w:hAnsi="Arial" w:cs="Arial"/>
          <w:b w:val="0"/>
          <w:bCs w:val="0"/>
          <w:i/>
          <w:iCs/>
          <w:sz w:val="22"/>
        </w:rPr>
      </w:pPr>
      <w:r>
        <w:rPr>
          <w:rFonts w:ascii="Arial" w:hAnsi="Arial" w:cs="Arial"/>
          <w:b w:val="0"/>
          <w:bCs w:val="0"/>
          <w:color w:val="000000"/>
          <w:sz w:val="22"/>
        </w:rPr>
        <w:t xml:space="preserve">Zadanie nr 2.4.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Naprawa i konserwacja </w:t>
      </w:r>
      <w:r w:rsidR="008D58ED" w:rsidRPr="00585F7B">
        <w:rPr>
          <w:rFonts w:ascii="Arial" w:hAnsi="Arial" w:cs="Arial"/>
          <w:b w:val="0"/>
          <w:bCs w:val="0"/>
          <w:i/>
          <w:iCs/>
          <w:color w:val="000000"/>
          <w:sz w:val="22"/>
        </w:rPr>
        <w:t>dróg leśnych</w:t>
      </w:r>
      <w:r w:rsidR="008D58ED" w:rsidRPr="002D078B">
        <w:rPr>
          <w:rFonts w:ascii="Arial" w:hAnsi="Arial" w:cs="Arial"/>
          <w:i/>
          <w:iCs/>
          <w:color w:val="000000"/>
          <w:sz w:val="22"/>
        </w:rPr>
        <w:t xml:space="preserve">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>w leśnictw</w:t>
      </w:r>
      <w:r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ie </w:t>
      </w:r>
      <w:r w:rsidRPr="00E26D75">
        <w:rPr>
          <w:rFonts w:ascii="Arial" w:hAnsi="Arial" w:cs="Arial"/>
          <w:b w:val="0"/>
          <w:bCs w:val="0"/>
          <w:i/>
          <w:iCs/>
          <w:sz w:val="22"/>
        </w:rPr>
        <w:t>Piła Kościelecka</w:t>
      </w:r>
    </w:p>
    <w:p w14:paraId="66BA44B8" w14:textId="77777777" w:rsidR="002D078B" w:rsidRPr="002D078B" w:rsidRDefault="002D078B" w:rsidP="002D078B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Przedmiar robót</w:t>
      </w:r>
    </w:p>
    <w:p w14:paraId="12EB4686" w14:textId="77777777" w:rsidR="002D078B" w:rsidRPr="002D078B" w:rsidRDefault="002D078B" w:rsidP="002D078B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Mapka - Lokalizacja drogi</w:t>
      </w:r>
    </w:p>
    <w:p w14:paraId="5AE0DDA0" w14:textId="77777777" w:rsidR="002D078B" w:rsidRPr="002D078B" w:rsidRDefault="002D078B" w:rsidP="008D58ED">
      <w:pPr>
        <w:pStyle w:val="Tekstpodstawowy"/>
        <w:spacing w:before="120"/>
        <w:ind w:left="567" w:right="34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14:paraId="1560B149" w14:textId="46B70BE5" w:rsidR="008D58ED" w:rsidRPr="008D58ED" w:rsidRDefault="008D58ED" w:rsidP="008D58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8D58ED">
        <w:rPr>
          <w:rFonts w:ascii="Arial" w:hAnsi="Arial" w:cs="Arial"/>
          <w:sz w:val="22"/>
          <w:szCs w:val="22"/>
        </w:rPr>
        <w:t xml:space="preserve">Część </w:t>
      </w:r>
      <w:r>
        <w:rPr>
          <w:rFonts w:ascii="Arial" w:hAnsi="Arial" w:cs="Arial"/>
          <w:sz w:val="22"/>
          <w:szCs w:val="22"/>
        </w:rPr>
        <w:t>3</w:t>
      </w:r>
      <w:r w:rsidRPr="008D58ED">
        <w:rPr>
          <w:rFonts w:ascii="Arial" w:hAnsi="Arial" w:cs="Arial"/>
          <w:sz w:val="22"/>
          <w:szCs w:val="22"/>
        </w:rPr>
        <w:t xml:space="preserve"> zamówienia – </w:t>
      </w:r>
      <w:r w:rsidRPr="008D58ED">
        <w:rPr>
          <w:rFonts w:ascii="Arial" w:hAnsi="Arial" w:cs="Arial"/>
          <w:i/>
          <w:iCs/>
          <w:color w:val="000000"/>
          <w:sz w:val="22"/>
        </w:rPr>
        <w:t>Naprawa i konserwacja dróg leśnych w leśnictw</w:t>
      </w:r>
      <w:r>
        <w:rPr>
          <w:rFonts w:ascii="Arial" w:hAnsi="Arial" w:cs="Arial"/>
          <w:i/>
          <w:iCs/>
          <w:color w:val="000000"/>
          <w:sz w:val="22"/>
        </w:rPr>
        <w:t xml:space="preserve">ie </w:t>
      </w:r>
      <w:r w:rsidRPr="008D58ED">
        <w:rPr>
          <w:rFonts w:ascii="Arial" w:hAnsi="Arial" w:cs="Arial"/>
          <w:i/>
          <w:iCs/>
          <w:color w:val="000000"/>
          <w:sz w:val="22"/>
        </w:rPr>
        <w:t xml:space="preserve">Płoki </w:t>
      </w:r>
    </w:p>
    <w:p w14:paraId="397DED2D" w14:textId="176D94D2" w:rsidR="008D58ED" w:rsidRPr="00782A68" w:rsidRDefault="008D58ED" w:rsidP="00782A68">
      <w:pPr>
        <w:pStyle w:val="Tekstpodstawowy"/>
        <w:numPr>
          <w:ilvl w:val="1"/>
          <w:numId w:val="14"/>
        </w:numPr>
        <w:spacing w:before="120"/>
        <w:ind w:left="851" w:right="34" w:hanging="567"/>
        <w:jc w:val="both"/>
        <w:rPr>
          <w:rFonts w:ascii="Arial" w:hAnsi="Arial" w:cs="Arial"/>
          <w:b w:val="0"/>
          <w:bCs w:val="0"/>
          <w:i/>
          <w:iCs/>
          <w:color w:val="000000"/>
          <w:sz w:val="22"/>
        </w:rPr>
      </w:pPr>
      <w:r>
        <w:rPr>
          <w:rFonts w:ascii="Arial" w:hAnsi="Arial" w:cs="Arial"/>
          <w:b w:val="0"/>
          <w:bCs w:val="0"/>
          <w:color w:val="000000"/>
          <w:sz w:val="22"/>
        </w:rPr>
        <w:t xml:space="preserve">Zadanie nr </w:t>
      </w:r>
      <w:r w:rsidR="00782A68">
        <w:rPr>
          <w:rFonts w:ascii="Arial" w:hAnsi="Arial" w:cs="Arial"/>
          <w:b w:val="0"/>
          <w:bCs w:val="0"/>
          <w:color w:val="000000"/>
          <w:sz w:val="22"/>
        </w:rPr>
        <w:t>3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.1. </w:t>
      </w:r>
      <w:r w:rsidRPr="00E26D75"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Naprawa i konserwacja </w:t>
      </w:r>
      <w:r w:rsidR="00782A68" w:rsidRPr="00782A68">
        <w:rPr>
          <w:rFonts w:ascii="Arial" w:hAnsi="Arial" w:cs="Arial"/>
          <w:b w:val="0"/>
          <w:bCs w:val="0"/>
          <w:i/>
          <w:iCs/>
          <w:sz w:val="22"/>
          <w:szCs w:val="22"/>
        </w:rPr>
        <w:t>drogi leśnej w oddziale 245a w</w:t>
      </w:r>
      <w:r w:rsidR="00782A68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r w:rsidR="00782A68" w:rsidRPr="00782A68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leśnictwie Płoki </w:t>
      </w:r>
    </w:p>
    <w:p w14:paraId="2F009EE8" w14:textId="77777777" w:rsidR="008D58ED" w:rsidRPr="002D078B" w:rsidRDefault="008D58ED" w:rsidP="008D58ED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Przedmiar robót</w:t>
      </w:r>
    </w:p>
    <w:p w14:paraId="45DCEFAA" w14:textId="77777777" w:rsidR="008D58ED" w:rsidRPr="00782A68" w:rsidRDefault="008D58ED" w:rsidP="008D58ED">
      <w:pPr>
        <w:pStyle w:val="Tekstpodstawowy"/>
        <w:numPr>
          <w:ilvl w:val="2"/>
          <w:numId w:val="14"/>
        </w:numPr>
        <w:spacing w:before="120"/>
        <w:ind w:left="1418" w:right="34" w:hanging="851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2D078B">
        <w:rPr>
          <w:rFonts w:ascii="Arial" w:hAnsi="Arial" w:cs="Arial"/>
          <w:b w:val="0"/>
          <w:bCs w:val="0"/>
          <w:iCs/>
          <w:sz w:val="22"/>
          <w:szCs w:val="22"/>
        </w:rPr>
        <w:t>Mapka - Lokalizacja drogi</w:t>
      </w:r>
    </w:p>
    <w:p w14:paraId="08FE5EDF" w14:textId="77777777" w:rsidR="00782A68" w:rsidRDefault="00782A68" w:rsidP="00782A68">
      <w:pPr>
        <w:pStyle w:val="Tekstpodstawowy"/>
        <w:spacing w:before="120"/>
        <w:ind w:left="1418" w:right="34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</w:p>
    <w:p w14:paraId="4EB794FF" w14:textId="77777777" w:rsidR="00782A68" w:rsidRDefault="00782A68" w:rsidP="00782A68">
      <w:pPr>
        <w:pStyle w:val="Tekstpodstawowy"/>
        <w:spacing w:before="120"/>
        <w:ind w:left="1418" w:right="34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</w:p>
    <w:p w14:paraId="38FBB66D" w14:textId="3120A8E1" w:rsidR="00782A68" w:rsidRPr="00782A68" w:rsidRDefault="008D58ED" w:rsidP="00782A68">
      <w:pPr>
        <w:pStyle w:val="Tekstpodstawowy"/>
        <w:numPr>
          <w:ilvl w:val="1"/>
          <w:numId w:val="14"/>
        </w:numPr>
        <w:spacing w:before="120"/>
        <w:ind w:left="851" w:right="34" w:hanging="567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8D58ED">
        <w:rPr>
          <w:rFonts w:ascii="Arial" w:hAnsi="Arial" w:cs="Arial"/>
          <w:b w:val="0"/>
          <w:bCs w:val="0"/>
          <w:color w:val="000000"/>
          <w:sz w:val="22"/>
        </w:rPr>
        <w:t xml:space="preserve">Zadanie nr </w:t>
      </w:r>
      <w:r w:rsidR="00782A68">
        <w:rPr>
          <w:rFonts w:ascii="Arial" w:hAnsi="Arial" w:cs="Arial"/>
          <w:b w:val="0"/>
          <w:bCs w:val="0"/>
          <w:color w:val="000000"/>
          <w:sz w:val="22"/>
        </w:rPr>
        <w:t>3</w:t>
      </w:r>
      <w:r w:rsidRPr="008D58ED">
        <w:rPr>
          <w:rFonts w:ascii="Arial" w:hAnsi="Arial" w:cs="Arial"/>
          <w:b w:val="0"/>
          <w:bCs w:val="0"/>
          <w:color w:val="000000"/>
          <w:sz w:val="22"/>
        </w:rPr>
        <w:t>.2.</w:t>
      </w:r>
      <w:r w:rsidRPr="008D58ED">
        <w:rPr>
          <w:rFonts w:ascii="Arial" w:hAnsi="Arial" w:cs="Arial"/>
          <w:color w:val="000000"/>
          <w:sz w:val="22"/>
        </w:rPr>
        <w:t xml:space="preserve"> </w:t>
      </w:r>
      <w:r w:rsidRPr="008D58ED">
        <w:rPr>
          <w:rFonts w:ascii="Arial" w:hAnsi="Arial" w:cs="Arial"/>
          <w:b w:val="0"/>
          <w:bCs w:val="0"/>
          <w:i/>
          <w:iCs/>
          <w:color w:val="000000"/>
          <w:sz w:val="22"/>
        </w:rPr>
        <w:t xml:space="preserve">Naprawa i </w:t>
      </w:r>
      <w:r w:rsidR="00782A68" w:rsidRPr="00782A68">
        <w:rPr>
          <w:rFonts w:ascii="Arial" w:hAnsi="Arial" w:cs="Arial"/>
          <w:b w:val="0"/>
          <w:bCs w:val="0"/>
          <w:i/>
          <w:iCs/>
          <w:sz w:val="22"/>
          <w:szCs w:val="22"/>
        </w:rPr>
        <w:t>konserwacja drogi leśnej - dojazd pożarowy nr 49 w</w:t>
      </w:r>
      <w:r w:rsidR="00782A68">
        <w:rPr>
          <w:rFonts w:ascii="Arial" w:hAnsi="Arial" w:cs="Arial"/>
          <w:b w:val="0"/>
          <w:bCs w:val="0"/>
          <w:i/>
          <w:iCs/>
          <w:sz w:val="22"/>
          <w:szCs w:val="22"/>
        </w:rPr>
        <w:t> l</w:t>
      </w:r>
      <w:r w:rsidR="00782A68" w:rsidRPr="00782A68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eśnictwie Płoki </w:t>
      </w:r>
    </w:p>
    <w:p w14:paraId="7171C00F" w14:textId="181D12A0" w:rsidR="008D58ED" w:rsidRDefault="00782A68" w:rsidP="008D58ED">
      <w:pPr>
        <w:autoSpaceDE w:val="0"/>
        <w:autoSpaceDN w:val="0"/>
        <w:adjustRightInd w:val="0"/>
        <w:spacing w:before="120"/>
        <w:ind w:left="1418" w:hanging="851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3</w:t>
      </w:r>
      <w:r w:rsidR="008D58ED">
        <w:rPr>
          <w:rFonts w:ascii="Arial" w:hAnsi="Arial" w:cs="Arial"/>
          <w:color w:val="000000"/>
          <w:sz w:val="22"/>
        </w:rPr>
        <w:t>.</w:t>
      </w:r>
      <w:r>
        <w:rPr>
          <w:rFonts w:ascii="Arial" w:hAnsi="Arial" w:cs="Arial"/>
          <w:color w:val="000000"/>
          <w:sz w:val="22"/>
        </w:rPr>
        <w:t>2</w:t>
      </w:r>
      <w:r w:rsidR="008D58ED">
        <w:rPr>
          <w:rFonts w:ascii="Arial" w:hAnsi="Arial" w:cs="Arial"/>
          <w:color w:val="000000"/>
          <w:sz w:val="22"/>
        </w:rPr>
        <w:t>.1.</w:t>
      </w:r>
      <w:r w:rsidR="008D58ED">
        <w:rPr>
          <w:rFonts w:ascii="Arial" w:hAnsi="Arial" w:cs="Arial"/>
          <w:color w:val="000000"/>
          <w:sz w:val="22"/>
        </w:rPr>
        <w:tab/>
        <w:t>Przedmiar robót</w:t>
      </w:r>
    </w:p>
    <w:p w14:paraId="33E200DA" w14:textId="02F1659E" w:rsidR="008D58ED" w:rsidRDefault="00782A68" w:rsidP="008D58ED">
      <w:pPr>
        <w:autoSpaceDE w:val="0"/>
        <w:autoSpaceDN w:val="0"/>
        <w:adjustRightInd w:val="0"/>
        <w:spacing w:before="120"/>
        <w:ind w:left="1418" w:hanging="851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3.2</w:t>
      </w:r>
      <w:r w:rsidR="008D58ED">
        <w:rPr>
          <w:rFonts w:ascii="Arial" w:hAnsi="Arial" w:cs="Arial"/>
          <w:color w:val="000000"/>
          <w:sz w:val="22"/>
        </w:rPr>
        <w:t>.2.</w:t>
      </w:r>
      <w:r w:rsidR="008D58ED">
        <w:rPr>
          <w:rFonts w:ascii="Arial" w:hAnsi="Arial" w:cs="Arial"/>
          <w:color w:val="000000"/>
          <w:sz w:val="22"/>
        </w:rPr>
        <w:tab/>
        <w:t xml:space="preserve">Mapka - Lokalizacja drogi </w:t>
      </w:r>
    </w:p>
    <w:p w14:paraId="66C2CC7D" w14:textId="77777777" w:rsidR="008D58ED" w:rsidRPr="008D58ED" w:rsidRDefault="008D58ED" w:rsidP="008D58ED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22"/>
          <w:szCs w:val="22"/>
        </w:rPr>
      </w:pPr>
    </w:p>
    <w:p w14:paraId="69467E3B" w14:textId="0592E6BC" w:rsidR="00C30DBF" w:rsidRPr="002D078B" w:rsidRDefault="00C30DBF" w:rsidP="002D07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D078B">
        <w:rPr>
          <w:rFonts w:ascii="Arial" w:hAnsi="Arial" w:cs="Arial"/>
          <w:iCs/>
          <w:sz w:val="22"/>
          <w:szCs w:val="22"/>
        </w:rPr>
        <w:t xml:space="preserve">Specyfikacja Techniczna Wykonania i Odbioru Robót </w:t>
      </w:r>
      <w:r w:rsidR="002D078B">
        <w:rPr>
          <w:rFonts w:ascii="Arial" w:hAnsi="Arial" w:cs="Arial"/>
          <w:iCs/>
          <w:sz w:val="22"/>
          <w:szCs w:val="22"/>
        </w:rPr>
        <w:t>dla Zadań 1.1., 1.2., 2.1., 2.2., 2.3.</w:t>
      </w:r>
      <w:r w:rsidR="008D58ED">
        <w:rPr>
          <w:rFonts w:ascii="Arial" w:hAnsi="Arial" w:cs="Arial"/>
          <w:iCs/>
          <w:sz w:val="22"/>
          <w:szCs w:val="22"/>
        </w:rPr>
        <w:t xml:space="preserve">, </w:t>
      </w:r>
      <w:r w:rsidR="002D078B">
        <w:rPr>
          <w:rFonts w:ascii="Arial" w:hAnsi="Arial" w:cs="Arial"/>
          <w:iCs/>
          <w:sz w:val="22"/>
          <w:szCs w:val="22"/>
        </w:rPr>
        <w:t>2.4.</w:t>
      </w:r>
      <w:r w:rsidR="008D58ED">
        <w:rPr>
          <w:rFonts w:ascii="Arial" w:hAnsi="Arial" w:cs="Arial"/>
          <w:iCs/>
          <w:sz w:val="22"/>
          <w:szCs w:val="22"/>
        </w:rPr>
        <w:t>, 3.1. i 3.2.</w:t>
      </w:r>
    </w:p>
    <w:p w14:paraId="072A3374" w14:textId="3B935C65" w:rsidR="007727B9" w:rsidRPr="00EB45EE" w:rsidRDefault="007727B9" w:rsidP="00C30DBF">
      <w:pPr>
        <w:autoSpaceDE w:val="0"/>
        <w:autoSpaceDN w:val="0"/>
        <w:adjustRightInd w:val="0"/>
        <w:spacing w:before="120"/>
        <w:ind w:firstLine="567"/>
        <w:jc w:val="both"/>
        <w:rPr>
          <w:rFonts w:ascii="Arial" w:hAnsi="Arial" w:cs="Arial"/>
          <w:sz w:val="22"/>
          <w:szCs w:val="22"/>
        </w:rPr>
      </w:pPr>
    </w:p>
    <w:sectPr w:rsidR="007727B9" w:rsidRPr="00EB45EE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85C21" w14:textId="77777777" w:rsidR="00480A91" w:rsidRDefault="00480A91" w:rsidP="00AC3E6B">
      <w:r>
        <w:separator/>
      </w:r>
    </w:p>
  </w:endnote>
  <w:endnote w:type="continuationSeparator" w:id="0">
    <w:p w14:paraId="261BCDB2" w14:textId="77777777" w:rsidR="00480A91" w:rsidRDefault="00480A9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F83DA" w14:textId="77777777" w:rsidR="00480A91" w:rsidRDefault="00480A91" w:rsidP="00AC3E6B">
      <w:r>
        <w:separator/>
      </w:r>
    </w:p>
  </w:footnote>
  <w:footnote w:type="continuationSeparator" w:id="0">
    <w:p w14:paraId="2C0D2202" w14:textId="77777777" w:rsidR="00480A91" w:rsidRDefault="00480A91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49200C88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817536258" r:id="rId2"/>
      </w:object>
    </w:r>
    <w:r w:rsidR="00F5743C">
      <w:rPr>
        <w:rFonts w:ascii="Arial" w:hAnsi="Arial" w:cs="Arial"/>
        <w:color w:val="005042"/>
      </w:rPr>
      <w:t xml:space="preserve">PGL LP  Nadleśnictwo  </w:t>
    </w:r>
    <w:r w:rsidR="00176F5E">
      <w:rPr>
        <w:rFonts w:ascii="Arial" w:hAnsi="Arial" w:cs="Arial"/>
        <w:color w:val="005042"/>
      </w:rPr>
      <w:t>Chrzanów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01B647BF" w14:textId="6BDBFE76" w:rsidR="00F5743C" w:rsidRPr="00176F5E" w:rsidRDefault="00F5743C" w:rsidP="00B55288">
    <w:pPr>
      <w:pStyle w:val="Nagwek"/>
      <w:ind w:left="-284"/>
      <w:rPr>
        <w:rFonts w:ascii="Arial" w:hAnsi="Arial" w:cs="Arial"/>
        <w:b/>
        <w:sz w:val="22"/>
      </w:rPr>
    </w:pPr>
    <w:r w:rsidRPr="00176F5E">
      <w:rPr>
        <w:rFonts w:ascii="Arial" w:hAnsi="Arial" w:cs="Arial"/>
        <w:b/>
        <w:sz w:val="22"/>
      </w:rPr>
      <w:t xml:space="preserve">Znak postępowania  </w:t>
    </w:r>
    <w:r w:rsidR="006C2BB8" w:rsidRPr="00176F5E">
      <w:rPr>
        <w:rFonts w:ascii="Arial" w:hAnsi="Arial" w:cs="Arial"/>
        <w:b/>
        <w:sz w:val="22"/>
      </w:rPr>
      <w:t>S.</w:t>
    </w:r>
    <w:r w:rsidRPr="00176F5E">
      <w:rPr>
        <w:rFonts w:ascii="Arial" w:hAnsi="Arial" w:cs="Arial"/>
        <w:b/>
        <w:sz w:val="22"/>
      </w:rPr>
      <w:t>270.</w:t>
    </w:r>
    <w:r w:rsidR="00176F5E" w:rsidRPr="00176F5E">
      <w:rPr>
        <w:rFonts w:ascii="Arial" w:hAnsi="Arial" w:cs="Arial"/>
        <w:b/>
        <w:sz w:val="22"/>
      </w:rPr>
      <w:t>7</w:t>
    </w:r>
    <w:r w:rsidRPr="00176F5E">
      <w:rPr>
        <w:rFonts w:ascii="Arial" w:hAnsi="Arial" w:cs="Arial"/>
        <w:b/>
        <w:sz w:val="22"/>
      </w:rPr>
      <w:t>.20</w:t>
    </w:r>
    <w:r w:rsidR="00FF660B" w:rsidRPr="00176F5E">
      <w:rPr>
        <w:rFonts w:ascii="Arial" w:hAnsi="Arial" w:cs="Arial"/>
        <w:b/>
        <w:sz w:val="22"/>
      </w:rPr>
      <w:t>2</w:t>
    </w:r>
    <w:r w:rsidR="00120FE7" w:rsidRPr="00176F5E">
      <w:rPr>
        <w:rFonts w:ascii="Arial" w:hAnsi="Arial" w:cs="Arial"/>
        <w:b/>
        <w:sz w:val="22"/>
      </w:rPr>
      <w:t>5</w:t>
    </w:r>
  </w:p>
  <w:p w14:paraId="48EB1FA9" w14:textId="77777777" w:rsidR="00F5743C" w:rsidRPr="00612F33" w:rsidRDefault="00F5743C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2742E8"/>
    <w:multiLevelType w:val="multilevel"/>
    <w:tmpl w:val="F58EEAD8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21092E"/>
    <w:multiLevelType w:val="multilevel"/>
    <w:tmpl w:val="0E4271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63C9E"/>
    <w:multiLevelType w:val="multilevel"/>
    <w:tmpl w:val="50C640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2.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0C2767"/>
    <w:multiLevelType w:val="multilevel"/>
    <w:tmpl w:val="9F5638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i w:val="0"/>
        <w:color w:val="000000"/>
      </w:rPr>
    </w:lvl>
  </w:abstractNum>
  <w:abstractNum w:abstractNumId="12" w15:restartNumberingAfterBreak="0">
    <w:nsid w:val="32A061A2"/>
    <w:multiLevelType w:val="multilevel"/>
    <w:tmpl w:val="8108A3A8"/>
    <w:lvl w:ilvl="0">
      <w:start w:val="2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710710"/>
    <w:multiLevelType w:val="multilevel"/>
    <w:tmpl w:val="57CCBE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000000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  <w:color w:val="000000"/>
      </w:rPr>
    </w:lvl>
  </w:abstractNum>
  <w:abstractNum w:abstractNumId="14" w15:restartNumberingAfterBreak="0">
    <w:nsid w:val="34DF1E85"/>
    <w:multiLevelType w:val="multilevel"/>
    <w:tmpl w:val="8EBAD97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6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7" w15:restartNumberingAfterBreak="0">
    <w:nsid w:val="51F03113"/>
    <w:multiLevelType w:val="multilevel"/>
    <w:tmpl w:val="8EBAD97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F62595"/>
    <w:multiLevelType w:val="hybridMultilevel"/>
    <w:tmpl w:val="099C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96782">
    <w:abstractNumId w:val="18"/>
  </w:num>
  <w:num w:numId="2" w16cid:durableId="1417049340">
    <w:abstractNumId w:val="16"/>
  </w:num>
  <w:num w:numId="3" w16cid:durableId="747506549">
    <w:abstractNumId w:val="6"/>
  </w:num>
  <w:num w:numId="4" w16cid:durableId="2043892690">
    <w:abstractNumId w:val="15"/>
  </w:num>
  <w:num w:numId="5" w16cid:durableId="1885825425">
    <w:abstractNumId w:val="8"/>
  </w:num>
  <w:num w:numId="6" w16cid:durableId="1988850990">
    <w:abstractNumId w:val="9"/>
  </w:num>
  <w:num w:numId="7" w16cid:durableId="709649261">
    <w:abstractNumId w:val="10"/>
  </w:num>
  <w:num w:numId="8" w16cid:durableId="445392748">
    <w:abstractNumId w:val="12"/>
  </w:num>
  <w:num w:numId="9" w16cid:durableId="585849180">
    <w:abstractNumId w:val="5"/>
  </w:num>
  <w:num w:numId="10" w16cid:durableId="802039128">
    <w:abstractNumId w:val="7"/>
  </w:num>
  <w:num w:numId="11" w16cid:durableId="633220105">
    <w:abstractNumId w:val="17"/>
  </w:num>
  <w:num w:numId="12" w16cid:durableId="1245917583">
    <w:abstractNumId w:val="19"/>
  </w:num>
  <w:num w:numId="13" w16cid:durableId="2060592843">
    <w:abstractNumId w:val="14"/>
  </w:num>
  <w:num w:numId="14" w16cid:durableId="395905174">
    <w:abstractNumId w:val="11"/>
  </w:num>
  <w:num w:numId="15" w16cid:durableId="43911090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6F47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46022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4BB0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2EB4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0FE7"/>
    <w:rsid w:val="00123F45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4A0F"/>
    <w:rsid w:val="001663F7"/>
    <w:rsid w:val="00172314"/>
    <w:rsid w:val="00173063"/>
    <w:rsid w:val="00176F5E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5FE3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25FE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6C57"/>
    <w:rsid w:val="002C7CC6"/>
    <w:rsid w:val="002D078B"/>
    <w:rsid w:val="002D0EFB"/>
    <w:rsid w:val="002D2481"/>
    <w:rsid w:val="002D2F51"/>
    <w:rsid w:val="002D4B0C"/>
    <w:rsid w:val="002D6364"/>
    <w:rsid w:val="002E1AA8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07789"/>
    <w:rsid w:val="00313261"/>
    <w:rsid w:val="00315E66"/>
    <w:rsid w:val="003171B4"/>
    <w:rsid w:val="00320864"/>
    <w:rsid w:val="0032247C"/>
    <w:rsid w:val="003240EE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6C5"/>
    <w:rsid w:val="00376E75"/>
    <w:rsid w:val="003821EC"/>
    <w:rsid w:val="00386268"/>
    <w:rsid w:val="00386EC9"/>
    <w:rsid w:val="00394E37"/>
    <w:rsid w:val="003971F0"/>
    <w:rsid w:val="003A157B"/>
    <w:rsid w:val="003A2044"/>
    <w:rsid w:val="003A479E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369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5B28"/>
    <w:rsid w:val="004262F0"/>
    <w:rsid w:val="004313B1"/>
    <w:rsid w:val="0044333D"/>
    <w:rsid w:val="0045246D"/>
    <w:rsid w:val="00452940"/>
    <w:rsid w:val="00455277"/>
    <w:rsid w:val="00461D1D"/>
    <w:rsid w:val="00464417"/>
    <w:rsid w:val="004669D7"/>
    <w:rsid w:val="00466A4C"/>
    <w:rsid w:val="00470DB4"/>
    <w:rsid w:val="004715D7"/>
    <w:rsid w:val="004754FE"/>
    <w:rsid w:val="00480A91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B69E9"/>
    <w:rsid w:val="004C3A50"/>
    <w:rsid w:val="004C3DEB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85F7B"/>
    <w:rsid w:val="00593121"/>
    <w:rsid w:val="005A0193"/>
    <w:rsid w:val="005A0660"/>
    <w:rsid w:val="005A14CA"/>
    <w:rsid w:val="005A3958"/>
    <w:rsid w:val="005A5591"/>
    <w:rsid w:val="005A5640"/>
    <w:rsid w:val="005B083A"/>
    <w:rsid w:val="005B6635"/>
    <w:rsid w:val="005B6D13"/>
    <w:rsid w:val="005C0088"/>
    <w:rsid w:val="005C0FF2"/>
    <w:rsid w:val="005C3EB4"/>
    <w:rsid w:val="005C5A6B"/>
    <w:rsid w:val="005D0175"/>
    <w:rsid w:val="005D0E15"/>
    <w:rsid w:val="005D4B0B"/>
    <w:rsid w:val="005D56A3"/>
    <w:rsid w:val="005D7F4D"/>
    <w:rsid w:val="005E3312"/>
    <w:rsid w:val="005E348A"/>
    <w:rsid w:val="005E6B07"/>
    <w:rsid w:val="005E720F"/>
    <w:rsid w:val="005E7483"/>
    <w:rsid w:val="005F5347"/>
    <w:rsid w:val="005F5ECB"/>
    <w:rsid w:val="005F5FB0"/>
    <w:rsid w:val="005F7F48"/>
    <w:rsid w:val="00600626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2A2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2BB8"/>
    <w:rsid w:val="006C567F"/>
    <w:rsid w:val="006D05D2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0E3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4C16"/>
    <w:rsid w:val="0076501B"/>
    <w:rsid w:val="0077261C"/>
    <w:rsid w:val="007727B9"/>
    <w:rsid w:val="00772D04"/>
    <w:rsid w:val="00773290"/>
    <w:rsid w:val="0077443B"/>
    <w:rsid w:val="00781552"/>
    <w:rsid w:val="00782A68"/>
    <w:rsid w:val="00790595"/>
    <w:rsid w:val="00791E88"/>
    <w:rsid w:val="007928D1"/>
    <w:rsid w:val="00792B84"/>
    <w:rsid w:val="007931A7"/>
    <w:rsid w:val="00796119"/>
    <w:rsid w:val="00797E31"/>
    <w:rsid w:val="007A035C"/>
    <w:rsid w:val="007A0390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0E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58ED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8F47F4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2E8"/>
    <w:rsid w:val="00947A2E"/>
    <w:rsid w:val="00951354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CE2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0C6A"/>
    <w:rsid w:val="00A21202"/>
    <w:rsid w:val="00A238B4"/>
    <w:rsid w:val="00A25844"/>
    <w:rsid w:val="00A2717F"/>
    <w:rsid w:val="00A328B0"/>
    <w:rsid w:val="00A32F6E"/>
    <w:rsid w:val="00A341CB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021E"/>
    <w:rsid w:val="00B63ED1"/>
    <w:rsid w:val="00B64188"/>
    <w:rsid w:val="00B64AA4"/>
    <w:rsid w:val="00B64E05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B63A5"/>
    <w:rsid w:val="00BC612C"/>
    <w:rsid w:val="00BC7148"/>
    <w:rsid w:val="00BD165D"/>
    <w:rsid w:val="00BD22AA"/>
    <w:rsid w:val="00BD3C0C"/>
    <w:rsid w:val="00BD45E1"/>
    <w:rsid w:val="00BD79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DBF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320E"/>
    <w:rsid w:val="00CE47CB"/>
    <w:rsid w:val="00CF0980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27FB7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A389D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1C2E"/>
    <w:rsid w:val="00EB45EE"/>
    <w:rsid w:val="00EB4A0D"/>
    <w:rsid w:val="00EB502A"/>
    <w:rsid w:val="00EC00BB"/>
    <w:rsid w:val="00EC113E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1613E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2FAC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pistreciCandara9ptOdstpy1pt">
    <w:name w:val="Spis treści + Candara;9 pt;Odstępy 1 pt"/>
    <w:basedOn w:val="Domylnaczcionkaakapitu"/>
    <w:rsid w:val="0038626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61</cp:revision>
  <cp:lastPrinted>2025-08-13T16:03:00Z</cp:lastPrinted>
  <dcterms:created xsi:type="dcterms:W3CDTF">2014-10-09T16:51:00Z</dcterms:created>
  <dcterms:modified xsi:type="dcterms:W3CDTF">2025-08-24T08:25:00Z</dcterms:modified>
</cp:coreProperties>
</file>